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3F0AF9-D859-4917-A790-8C69F20245BB}"/>
</file>

<file path=customXml/itemProps3.xml><?xml version="1.0" encoding="utf-8"?>
<ds:datastoreItem xmlns:ds="http://schemas.openxmlformats.org/officeDocument/2006/customXml" ds:itemID="{43D4382B-9334-40F4-B52B-CCD62E3F8546}"/>
</file>

<file path=customXml/itemProps4.xml><?xml version="1.0" encoding="utf-8"?>
<ds:datastoreItem xmlns:ds="http://schemas.openxmlformats.org/officeDocument/2006/customXml" ds:itemID="{A45BD02F-291A-43CD-89CA-2EA5AFB698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